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37" w:rsidRDefault="00041D37">
      <w:pPr>
        <w:autoSpaceDE w:val="0"/>
        <w:autoSpaceDN w:val="0"/>
        <w:spacing w:after="78" w:line="220" w:lineRule="exact"/>
      </w:pPr>
    </w:p>
    <w:p w:rsidR="00041D37" w:rsidRPr="00355FF2" w:rsidRDefault="009521A0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41D37" w:rsidRPr="00355FF2" w:rsidRDefault="009521A0">
      <w:pPr>
        <w:autoSpaceDE w:val="0"/>
        <w:autoSpaceDN w:val="0"/>
        <w:spacing w:before="670" w:after="0" w:line="230" w:lineRule="auto"/>
        <w:ind w:left="16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Забайкальского края</w:t>
      </w:r>
    </w:p>
    <w:p w:rsidR="00041D37" w:rsidRPr="00355FF2" w:rsidRDefault="009521A0">
      <w:pPr>
        <w:autoSpaceDE w:val="0"/>
        <w:autoSpaceDN w:val="0"/>
        <w:spacing w:before="670" w:after="0" w:line="230" w:lineRule="auto"/>
        <w:ind w:right="4118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Читинский район</w:t>
      </w:r>
    </w:p>
    <w:p w:rsidR="00041D37" w:rsidRPr="00355FF2" w:rsidRDefault="009521A0">
      <w:pPr>
        <w:autoSpaceDE w:val="0"/>
        <w:autoSpaceDN w:val="0"/>
        <w:spacing w:before="670" w:after="0" w:line="230" w:lineRule="auto"/>
        <w:ind w:right="3846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МОУ СОШ с.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Засопка</w:t>
      </w:r>
      <w:proofErr w:type="spellEnd"/>
    </w:p>
    <w:p w:rsidR="00041D37" w:rsidRPr="00355FF2" w:rsidRDefault="009521A0">
      <w:pPr>
        <w:autoSpaceDE w:val="0"/>
        <w:autoSpaceDN w:val="0"/>
        <w:spacing w:before="1436" w:after="0" w:line="230" w:lineRule="auto"/>
        <w:ind w:right="2010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041D37" w:rsidRPr="00355FF2" w:rsidRDefault="009521A0">
      <w:pPr>
        <w:autoSpaceDE w:val="0"/>
        <w:autoSpaceDN w:val="0"/>
        <w:spacing w:after="0" w:line="230" w:lineRule="auto"/>
        <w:ind w:right="2422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041D37" w:rsidRPr="00355FF2" w:rsidRDefault="009521A0">
      <w:pPr>
        <w:autoSpaceDE w:val="0"/>
        <w:autoSpaceDN w:val="0"/>
        <w:spacing w:before="182" w:after="0" w:line="230" w:lineRule="auto"/>
        <w:ind w:right="574"/>
        <w:jc w:val="right"/>
        <w:rPr>
          <w:lang w:val="ru-RU"/>
        </w:rPr>
      </w:pPr>
      <w:proofErr w:type="spellStart"/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Седикова</w:t>
      </w:r>
      <w:proofErr w:type="spellEnd"/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Е.А.______________</w:t>
      </w:r>
    </w:p>
    <w:p w:rsidR="00041D37" w:rsidRPr="00355FF2" w:rsidRDefault="009521A0">
      <w:pPr>
        <w:autoSpaceDE w:val="0"/>
        <w:autoSpaceDN w:val="0"/>
        <w:spacing w:before="182" w:after="0" w:line="230" w:lineRule="auto"/>
        <w:ind w:right="2380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:rsidR="00041D37" w:rsidRPr="00355FF2" w:rsidRDefault="009521A0">
      <w:pPr>
        <w:autoSpaceDE w:val="0"/>
        <w:autoSpaceDN w:val="0"/>
        <w:spacing w:before="182" w:after="0" w:line="230" w:lineRule="auto"/>
        <w:ind w:right="2504"/>
        <w:jc w:val="right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</w:t>
      </w:r>
      <w:proofErr w:type="gramEnd"/>
      <w:r w:rsidRPr="00355FF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""    г.</w:t>
      </w:r>
    </w:p>
    <w:p w:rsidR="00041D37" w:rsidRPr="00355FF2" w:rsidRDefault="009521A0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2708875)</w:t>
      </w:r>
    </w:p>
    <w:p w:rsidR="00041D37" w:rsidRPr="00355FF2" w:rsidRDefault="009521A0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учебного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предмета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right="4324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041D37" w:rsidRPr="00355FF2" w:rsidRDefault="009521A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5 класса основного общего образования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2022-2023  учебный год</w:t>
      </w:r>
    </w:p>
    <w:p w:rsidR="00041D37" w:rsidRPr="00355FF2" w:rsidRDefault="009521A0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Кульпинская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Леонидовна</w:t>
      </w:r>
    </w:p>
    <w:p w:rsidR="00041D37" w:rsidRPr="00341EBC" w:rsidRDefault="009521A0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proofErr w:type="gramStart"/>
      <w:r w:rsidRPr="00341EBC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proofErr w:type="gramEnd"/>
    </w:p>
    <w:p w:rsidR="00041D37" w:rsidRPr="00355FF2" w:rsidRDefault="00355FF2" w:rsidP="00355FF2">
      <w:pPr>
        <w:autoSpaceDE w:val="0"/>
        <w:autoSpaceDN w:val="0"/>
        <w:spacing w:before="2830" w:after="0" w:line="230" w:lineRule="auto"/>
        <w:ind w:right="4502"/>
        <w:jc w:val="right"/>
        <w:rPr>
          <w:lang w:val="ru-RU"/>
        </w:rPr>
        <w:sectPr w:rsidR="00041D37" w:rsidRPr="00355FF2" w:rsidSect="00E32E73">
          <w:type w:val="continuous"/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Чита 2022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1440" w:right="1440" w:bottom="1440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041D37" w:rsidRPr="00355FF2" w:rsidRDefault="00E01268" w:rsidP="00355FF2">
      <w:pPr>
        <w:autoSpaceDE w:val="0"/>
        <w:autoSpaceDN w:val="0"/>
        <w:spacing w:after="0" w:line="28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      </w:t>
      </w:r>
      <w:r w:rsidR="009521A0" w:rsidRPr="00355FF2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="009521A0" w:rsidRPr="00355FF2">
        <w:rPr>
          <w:lang w:val="ru-RU"/>
        </w:rPr>
        <w:br/>
      </w:r>
      <w:r w:rsidR="009521A0" w:rsidRPr="00355FF2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041D37" w:rsidRPr="00355FF2" w:rsidRDefault="009521A0">
      <w:pPr>
        <w:autoSpaceDE w:val="0"/>
        <w:autoSpaceDN w:val="0"/>
        <w:spacing w:before="346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41D37" w:rsidRPr="00355FF2" w:rsidRDefault="009521A0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041D37" w:rsidRPr="00355FF2" w:rsidRDefault="009521A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41D37" w:rsidRPr="00355FF2" w:rsidRDefault="009521A0">
      <w:pPr>
        <w:autoSpaceDE w:val="0"/>
        <w:autoSpaceDN w:val="0"/>
        <w:spacing w:before="26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041D37" w:rsidRPr="00355FF2" w:rsidRDefault="009521A0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041D37" w:rsidRPr="00355FF2" w:rsidRDefault="009521A0">
      <w:pPr>
        <w:autoSpaceDE w:val="0"/>
        <w:autoSpaceDN w:val="0"/>
        <w:spacing w:before="70" w:after="0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41D37" w:rsidRPr="00355FF2" w:rsidRDefault="009521A0">
      <w:pPr>
        <w:autoSpaceDE w:val="0"/>
        <w:autoSpaceDN w:val="0"/>
        <w:spacing w:before="26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78" w:line="220" w:lineRule="exact"/>
        <w:rPr>
          <w:lang w:val="ru-RU"/>
        </w:rPr>
      </w:pPr>
    </w:p>
    <w:p w:rsidR="00041D37" w:rsidRPr="00355FF2" w:rsidRDefault="009521A0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355FF2">
        <w:rPr>
          <w:lang w:val="ru-RU"/>
        </w:rPr>
        <w:lastRenderedPageBreak/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41D37" w:rsidRPr="00355FF2" w:rsidRDefault="009521A0">
      <w:pPr>
        <w:autoSpaceDE w:val="0"/>
        <w:autoSpaceDN w:val="0"/>
        <w:spacing w:before="26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географии </w:t>
      </w: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отводится  один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час в неделю в 5 классе, всего - 34  часа.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78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41D37" w:rsidRPr="00355FF2" w:rsidRDefault="009521A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41D37" w:rsidRPr="00355FF2" w:rsidRDefault="009521A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55FF2">
        <w:rPr>
          <w:lang w:val="ru-RU"/>
        </w:rPr>
        <w:lastRenderedPageBreak/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66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71" w:lineRule="auto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масштаба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41D37" w:rsidRPr="00355FF2" w:rsidRDefault="009521A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Движения Земли. Земная ось и географические полюсы. </w:t>
      </w: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Гео- графические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- графической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широты и времени года на территории России.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355FF2">
        <w:rPr>
          <w:lang w:val="ru-RU"/>
        </w:rPr>
        <w:br/>
      </w: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41D37" w:rsidRPr="00355FF2" w:rsidRDefault="009521A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041D37" w:rsidRPr="00355FF2" w:rsidRDefault="009521A0">
      <w:pPr>
        <w:autoSpaceDE w:val="0"/>
        <w:autoSpaceDN w:val="0"/>
        <w:spacing w:before="70" w:after="0" w:line="281" w:lineRule="auto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Образование вулканов и причины землетрясений. Шкалы измерения силы и интенсивности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41D37" w:rsidRPr="00355FF2" w:rsidRDefault="009521A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78" w:line="220" w:lineRule="exact"/>
        <w:rPr>
          <w:lang w:val="ru-RU"/>
        </w:rPr>
      </w:pPr>
    </w:p>
    <w:p w:rsidR="00041D37" w:rsidRPr="00355FF2" w:rsidRDefault="009521A0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41D37" w:rsidRPr="00355FF2" w:rsidRDefault="009521A0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78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41D37" w:rsidRPr="00355FF2" w:rsidRDefault="009521A0">
      <w:pPr>
        <w:autoSpaceDE w:val="0"/>
        <w:autoSpaceDN w:val="0"/>
        <w:spacing w:before="346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41D37" w:rsidRPr="00355FF2" w:rsidRDefault="009521A0">
      <w:pPr>
        <w:autoSpaceDE w:val="0"/>
        <w:autoSpaceDN w:val="0"/>
        <w:spacing w:before="166" w:after="0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41D37" w:rsidRPr="00355FF2" w:rsidRDefault="009521A0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041D37" w:rsidRPr="00355FF2" w:rsidRDefault="009521A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1D37" w:rsidRPr="00355FF2" w:rsidRDefault="009521A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41D37" w:rsidRPr="00355FF2" w:rsidRDefault="009521A0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41D37" w:rsidRPr="00355FF2" w:rsidRDefault="009521A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66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041D37" w:rsidRPr="00355FF2" w:rsidRDefault="009521A0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41D37" w:rsidRPr="00355FF2" w:rsidRDefault="009521A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41D37" w:rsidRPr="00355FF2" w:rsidRDefault="009521A0">
      <w:pPr>
        <w:autoSpaceDE w:val="0"/>
        <w:autoSpaceDN w:val="0"/>
        <w:spacing w:before="26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41D37" w:rsidRPr="00355FF2" w:rsidRDefault="009521A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355FF2">
        <w:rPr>
          <w:lang w:val="ru-RU"/>
        </w:rPr>
        <w:tab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Овладению универсальными познавательными действиями: Базовые логические действия</w:t>
      </w:r>
    </w:p>
    <w:p w:rsidR="00041D37" w:rsidRPr="00355FF2" w:rsidRDefault="009521A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характеризовать существенные признаки географических объектов, процессов и явлений;</w:t>
      </w:r>
    </w:p>
    <w:p w:rsidR="00041D37" w:rsidRPr="00355FF2" w:rsidRDefault="009521A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классификации географических объектов, процессов и явлений, основания для их сравнения;</w:t>
      </w:r>
    </w:p>
    <w:p w:rsidR="00041D37" w:rsidRPr="00355FF2" w:rsidRDefault="009521A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в рассматриваемых фактах и данных наблюдений с учётом предложенной географической задачи;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дефициты географической информации, данных, необходимых для решения поставленной задачи;</w:t>
      </w:r>
    </w:p>
    <w:p w:rsidR="00041D37" w:rsidRPr="00355FF2" w:rsidRDefault="009521A0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132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географические вопросы как исследовательский инструмент познания;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географические вопросы, фиксирующие разрыв между реальным и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формировать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041D37" w:rsidRPr="00355FF2" w:rsidRDefault="009521A0">
      <w:pPr>
        <w:autoSpaceDE w:val="0"/>
        <w:autoSpaceDN w:val="0"/>
        <w:spacing w:before="190" w:after="0"/>
        <w:ind w:left="240" w:right="14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041D37" w:rsidRPr="00355FF2" w:rsidRDefault="009521A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достоверность информации, полученной в ходе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041D37" w:rsidRPr="00355FF2" w:rsidRDefault="009521A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применять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, анализировать и интерпретировать географическую информацию различных видов и форм представления;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находить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сходные аргументы, подтверждающие или опровергающие одну и ту же идею, в различных источниках географической информации;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оптимальную форму представления географической информации;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надёжность географической информации по критериям, предложенным учителем или сформулированным самостоятельно;</w:t>
      </w:r>
    </w:p>
    <w:p w:rsidR="00041D37" w:rsidRPr="00355FF2" w:rsidRDefault="009521A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географическую информацию в разных формах.</w:t>
      </w:r>
    </w:p>
    <w:p w:rsidR="00041D37" w:rsidRPr="00355FF2" w:rsidRDefault="009521A0">
      <w:pPr>
        <w:autoSpaceDE w:val="0"/>
        <w:autoSpaceDN w:val="0"/>
        <w:spacing w:before="180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041D37" w:rsidRPr="00355FF2" w:rsidRDefault="009521A0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суждения, выражать свою точку зрения по географическим аспектам различных вопросов в устных и письменных текстах;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публично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результаты выполненного исследования или проекта.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цель совместной деятельности при выполнении учебных географических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66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262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проектов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1D37" w:rsidRPr="00355FF2" w:rsidRDefault="009521A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планировать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041D37" w:rsidRPr="00355FF2" w:rsidRDefault="009521A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041D37" w:rsidRPr="00355FF2" w:rsidRDefault="009521A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владеть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способами самоконтроля и рефлексии;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достижения (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вносить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соответствие результата цели и условиям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041D37" w:rsidRPr="00355FF2" w:rsidRDefault="009521A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осознанно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относиться к другому человеку, его мнению;</w:t>
      </w:r>
    </w:p>
    <w:p w:rsidR="00041D37" w:rsidRPr="00355FF2" w:rsidRDefault="009521A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и такое же право другого.</w:t>
      </w:r>
    </w:p>
    <w:p w:rsidR="00041D37" w:rsidRPr="00355FF2" w:rsidRDefault="009521A0">
      <w:pPr>
        <w:autoSpaceDE w:val="0"/>
        <w:autoSpaceDN w:val="0"/>
        <w:spacing w:before="324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41D37" w:rsidRPr="00355FF2" w:rsidRDefault="009521A0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географических объектов, процессов и явлений, изучаемых различными ветвями географической науки;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методов исследования, применяемых в географии;</w:t>
      </w:r>
    </w:p>
    <w:p w:rsidR="00041D37" w:rsidRPr="00355FF2" w:rsidRDefault="009521A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источники географической информации (картографические, текстовые, видео и фотоизображения,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041D37" w:rsidRPr="00355FF2" w:rsidRDefault="009521A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вклад великих путешественников в географическое изучение Земли;</w:t>
      </w:r>
    </w:p>
    <w:p w:rsidR="00041D37" w:rsidRPr="00355FF2" w:rsidRDefault="009521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сравнивать маршруты их путешествий;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138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348" w:lineRule="auto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различать понятия «материковая» и «океаническая» земная кора;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355FF2">
        <w:rPr>
          <w:lang w:val="ru-RU"/>
        </w:rPr>
        <w:br/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108" w:line="220" w:lineRule="exact"/>
        <w:rPr>
          <w:lang w:val="ru-RU"/>
        </w:rPr>
      </w:pPr>
    </w:p>
    <w:p w:rsidR="00041D37" w:rsidRPr="00355FF2" w:rsidRDefault="009521A0" w:rsidP="00CB2D2A">
      <w:pPr>
        <w:autoSpaceDE w:val="0"/>
        <w:autoSpaceDN w:val="0"/>
        <w:spacing w:after="0" w:line="331" w:lineRule="auto"/>
        <w:ind w:right="567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041D37" w:rsidRDefault="00041D37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Default="000A6522">
      <w:pPr>
        <w:rPr>
          <w:lang w:val="ru-RU"/>
        </w:rPr>
      </w:pPr>
    </w:p>
    <w:p w:rsidR="000A6522" w:rsidRPr="00355FF2" w:rsidRDefault="000A6522">
      <w:pPr>
        <w:rPr>
          <w:lang w:val="ru-RU"/>
        </w:rPr>
        <w:sectPr w:rsidR="000A6522" w:rsidRPr="00355FF2" w:rsidSect="00E32E73">
          <w:type w:val="continuous"/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64" w:line="220" w:lineRule="exact"/>
        <w:rPr>
          <w:lang w:val="ru-RU"/>
        </w:rPr>
      </w:pPr>
    </w:p>
    <w:p w:rsidR="00041D37" w:rsidRPr="000A6522" w:rsidRDefault="009521A0">
      <w:pPr>
        <w:autoSpaceDE w:val="0"/>
        <w:autoSpaceDN w:val="0"/>
        <w:spacing w:after="594" w:line="233" w:lineRule="auto"/>
        <w:rPr>
          <w:rFonts w:ascii="Times New Roman" w:hAnsi="Times New Roman" w:cs="Times New Roman"/>
          <w:lang w:val="ru-RU"/>
        </w:rPr>
      </w:pPr>
      <w:r w:rsidRPr="000A6522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1550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54"/>
        <w:gridCol w:w="528"/>
        <w:gridCol w:w="740"/>
        <w:gridCol w:w="992"/>
        <w:gridCol w:w="851"/>
        <w:gridCol w:w="8043"/>
        <w:gridCol w:w="1116"/>
        <w:gridCol w:w="1382"/>
      </w:tblGrid>
      <w:tr w:rsidR="00041D37" w:rsidRPr="0023250C" w:rsidTr="00CB2D2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A652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0A6522">
              <w:rPr>
                <w:rFonts w:ascii="Times New Roman" w:hAnsi="Times New Roman" w:cs="Times New Roman"/>
                <w:lang w:val="ru-RU"/>
              </w:rPr>
              <w:br/>
            </w:r>
            <w:r w:rsidRPr="000A652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7" w:lineRule="auto"/>
              <w:ind w:left="72" w:right="324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0F3495">
            <w:pPr>
              <w:tabs>
                <w:tab w:val="right" w:pos="2250"/>
              </w:tabs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  <w:r w:rsidR="000F349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ab/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8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(цифровые)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041D37" w:rsidRPr="0023250C" w:rsidTr="00CB2D2A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CB2D2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</w:t>
            </w:r>
            <w:r w:rsidR="009521A0"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  <w:p w:rsidR="00CB2D2A" w:rsidRPr="0023250C" w:rsidRDefault="00CB2D2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  <w:p w:rsidR="00CB2D2A" w:rsidRPr="0023250C" w:rsidRDefault="00CB2D2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  <w:p w:rsidR="00CB2D2A" w:rsidRPr="0023250C" w:rsidRDefault="00CB2D2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 w:rsidTr="00CB2D2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CB2D2A">
            <w:pPr>
              <w:tabs>
                <w:tab w:val="left" w:pos="5616"/>
              </w:tabs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Раздел 1.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Географическое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Земли</w:t>
            </w:r>
            <w:proofErr w:type="spellEnd"/>
            <w:r w:rsidR="00CB2D2A"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ab/>
            </w:r>
          </w:p>
        </w:tc>
      </w:tr>
      <w:tr w:rsidR="00041D37" w:rsidRPr="0023250C" w:rsidTr="00CB2D2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041D37" w:rsidRPr="0023250C" w:rsidRDefault="009521A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03.09.2022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23250C">
              <w:rPr>
                <w:rFonts w:ascii="Times New Roman" w:hAnsi="Times New Roman" w:cs="Times New Roman"/>
              </w:rPr>
              <w:br/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0" w:lineRule="auto"/>
              <w:ind w:left="72" w:right="444"/>
              <w:jc w:val="both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Презентация "Здравствуй, география!"</w:t>
            </w:r>
          </w:p>
        </w:tc>
      </w:tr>
      <w:tr w:rsidR="00041D37" w:rsidRPr="006140BE" w:rsidTr="00CB2D2A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История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географическое изучение Земли, описывать маршруты их путешествий;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географического изучения Земли (в древности, в эпоху Средневековья, в эпоху Великих географических открытий, в </w:t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XVII</w:t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—</w:t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XIX</w:t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сравнивать географические карты (при выполнении практической работы № 3);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выполнении практической работы № 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Земле;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описание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маршрута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путешествия (открытия);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Географический атлас 5-6 класс "Русское слово"</w:t>
            </w:r>
          </w:p>
        </w:tc>
      </w:tr>
      <w:tr w:rsidR="00041D37" w:rsidRPr="0023250C" w:rsidTr="00CB2D2A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по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 w:rsidTr="00CB2D2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2. Изображения земной поверхности</w:t>
            </w:r>
          </w:p>
        </w:tc>
      </w:tr>
      <w:tr w:rsidR="00041D37" w:rsidRPr="0023250C" w:rsidTr="00CB2D2A">
        <w:trPr>
          <w:trHeight w:hRule="exact" w:val="2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определять по плану расстояния между объектами на местности (при выполнении практической работы №1);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 1);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составлять описание маршрута по плану местности (при выполнении практической работы № 2); проводить по плану несложное географическое исследование (при выполнении практической работы № 2); объяснять причины достижения (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практической работы № 2);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</w:tbl>
    <w:p w:rsidR="00041D37" w:rsidRPr="0023250C" w:rsidRDefault="00041D37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041D37" w:rsidRPr="0023250C" w:rsidRDefault="00041D37">
      <w:pPr>
        <w:rPr>
          <w:rFonts w:ascii="Times New Roman" w:hAnsi="Times New Roman" w:cs="Times New Roman"/>
        </w:rPr>
        <w:sectPr w:rsidR="00041D37" w:rsidRPr="0023250C" w:rsidSect="00E32E73">
          <w:type w:val="continuous"/>
          <w:pgSz w:w="11900" w:h="16840"/>
          <w:pgMar w:top="640" w:right="640" w:bottom="666" w:left="666" w:header="720" w:footer="720" w:gutter="0"/>
          <w:cols w:space="720" w:equalWidth="0">
            <w:col w:w="15176" w:space="0"/>
          </w:cols>
          <w:docGrid w:linePitch="360"/>
        </w:sectPr>
      </w:pPr>
    </w:p>
    <w:p w:rsidR="00041D37" w:rsidRPr="0023250C" w:rsidRDefault="00041D37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54"/>
        <w:gridCol w:w="528"/>
        <w:gridCol w:w="1104"/>
        <w:gridCol w:w="1140"/>
        <w:gridCol w:w="866"/>
        <w:gridCol w:w="7516"/>
        <w:gridCol w:w="1116"/>
        <w:gridCol w:w="1382"/>
      </w:tblGrid>
      <w:tr w:rsidR="00041D37" w:rsidRPr="0023250C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практических работ № 1, 2);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 масштаба и при помощи градусной сети;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практико-ориентированных задач;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6140B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  <w:tr w:rsidR="00041D37" w:rsidRPr="0023250C">
        <w:trPr>
          <w:trHeight w:hRule="exact" w:val="49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Земля - планета Солнечной 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5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основаниям, связав с реальными ситуациями— освоения космоса;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использовать понятия «земная ось», «географические полюсы», «тропики», «экватор», «полярные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круги»,«пояса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формы, размеров и движений Земли на мир живой и неживой природы;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продолжительности светового дня от экватора к полюсам в дни солнцестояний на основе предоставленных данных;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</w:tbl>
    <w:p w:rsidR="00041D37" w:rsidRPr="0023250C" w:rsidRDefault="00041D37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041D37" w:rsidRPr="0023250C" w:rsidRDefault="00041D37">
      <w:pPr>
        <w:rPr>
          <w:rFonts w:ascii="Times New Roman" w:hAnsi="Times New Roman" w:cs="Times New Roman"/>
        </w:rPr>
        <w:sectPr w:rsidR="00041D37" w:rsidRPr="0023250C" w:rsidSect="00E32E73">
          <w:type w:val="continuous"/>
          <w:pgSz w:w="11900" w:h="16840"/>
          <w:pgMar w:top="640" w:right="640" w:bottom="666" w:left="666" w:header="720" w:footer="720" w:gutter="0"/>
          <w:cols w:space="720" w:equalWidth="0">
            <w:col w:w="15178" w:space="0"/>
          </w:cols>
          <w:docGrid w:linePitch="360"/>
        </w:sectPr>
      </w:pPr>
    </w:p>
    <w:p w:rsidR="00041D37" w:rsidRPr="0023250C" w:rsidRDefault="00041D37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502" w:type="dxa"/>
        <w:tblLayout w:type="fixed"/>
        <w:tblLook w:val="04A0" w:firstRow="1" w:lastRow="0" w:firstColumn="1" w:lastColumn="0" w:noHBand="0" w:noVBand="1"/>
      </w:tblPr>
      <w:tblGrid>
        <w:gridCol w:w="396"/>
        <w:gridCol w:w="1454"/>
        <w:gridCol w:w="528"/>
        <w:gridCol w:w="1104"/>
        <w:gridCol w:w="1140"/>
        <w:gridCol w:w="866"/>
        <w:gridCol w:w="7516"/>
        <w:gridCol w:w="1312"/>
        <w:gridCol w:w="969"/>
        <w:gridCol w:w="217"/>
      </w:tblGrid>
      <w:tr w:rsidR="00041D37" w:rsidRPr="0023250C" w:rsidTr="000F3495">
        <w:trPr>
          <w:trHeight w:hRule="exact" w:val="70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Литосфера -</w:t>
            </w:r>
            <w:r w:rsidRPr="0023250C">
              <w:rPr>
                <w:rFonts w:ascii="Times New Roman" w:hAnsi="Times New Roman" w:cs="Times New Roman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каменная 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 w:rsidP="00F728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породы, различать понятия «ядро», «мантия», «земная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-рал» и «горная порода»;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происхождения;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называть причины землетрясений и вулканических извержений;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выполнении работы № 1);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полезных ископаемых своей местности;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изменений в литосфере в результате деятельности человека на примере своей местности, России и мира;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применять понятия «эпицентр» и «очаг землетрясения» для анализа и интерпретации географической информации различных видов и форм представления;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 ходе организованного учителем обсуждения публично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 w:rsidP="00F72843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 w:rsidTr="00F72843">
        <w:trPr>
          <w:trHeight w:hRule="exact" w:val="348"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1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 w:rsidP="00F72843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 w:rsidTr="00F72843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  <w:tr w:rsidR="00041D37" w:rsidRPr="0023250C" w:rsidTr="000F3495">
        <w:trPr>
          <w:gridAfter w:val="1"/>
          <w:wAfter w:w="217" w:type="dxa"/>
          <w:trHeight w:hRule="exact" w:val="27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Сезонные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 w:rsidP="00F728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систематизировать результаты наблюдений;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табличной, графической форме, описания);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делать предположения, объясняющие результаты наблюдений на основе полученных за год географических знаний;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 w:rsidP="00F728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 w:rsidP="00F72843">
            <w:pPr>
              <w:rPr>
                <w:rFonts w:ascii="Times New Roman" w:hAnsi="Times New Roman" w:cs="Times New Roman"/>
              </w:rPr>
            </w:pPr>
          </w:p>
        </w:tc>
      </w:tr>
    </w:tbl>
    <w:p w:rsidR="00041D37" w:rsidRPr="0023250C" w:rsidRDefault="00F72843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041D37" w:rsidRPr="0023250C" w:rsidRDefault="00041D37">
      <w:pPr>
        <w:rPr>
          <w:rFonts w:ascii="Times New Roman" w:hAnsi="Times New Roman" w:cs="Times New Roman"/>
        </w:rPr>
        <w:sectPr w:rsidR="00041D37" w:rsidRPr="0023250C" w:rsidSect="00E32E73">
          <w:type w:val="continuous"/>
          <w:pgSz w:w="11900" w:h="16840"/>
          <w:pgMar w:top="640" w:right="640" w:bottom="666" w:left="666" w:header="720" w:footer="720" w:gutter="0"/>
          <w:cols w:space="720" w:equalWidth="0">
            <w:col w:w="15178" w:space="0"/>
          </w:cols>
          <w:docGrid w:linePitch="360"/>
        </w:sectPr>
      </w:pPr>
    </w:p>
    <w:p w:rsidR="00041D37" w:rsidRPr="0023250C" w:rsidRDefault="00041D37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850"/>
        <w:gridCol w:w="528"/>
        <w:gridCol w:w="1104"/>
        <w:gridCol w:w="1140"/>
        <w:gridCol w:w="10880"/>
      </w:tblGrid>
      <w:tr w:rsidR="00041D37" w:rsidRPr="0023250C">
        <w:trPr>
          <w:trHeight w:hRule="exact" w:val="34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>
        <w:trPr>
          <w:trHeight w:hRule="exact" w:val="34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  <w:tr w:rsidR="00041D37" w:rsidRPr="0023250C">
        <w:trPr>
          <w:trHeight w:hRule="exact" w:val="71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23250C">
              <w:rPr>
                <w:rFonts w:ascii="Times New Roman" w:hAnsi="Times New Roman" w:cs="Times New Roman"/>
                <w:lang w:val="ru-RU"/>
              </w:rPr>
              <w:br/>
            </w: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9521A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3250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23250C" w:rsidRDefault="00041D37">
            <w:pPr>
              <w:rPr>
                <w:rFonts w:ascii="Times New Roman" w:hAnsi="Times New Roman" w:cs="Times New Roman"/>
              </w:rPr>
            </w:pP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640" w:right="640" w:bottom="666" w:left="666" w:header="720" w:footer="720" w:gutter="0"/>
          <w:cols w:space="720" w:equalWidth="0">
            <w:col w:w="15178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78" w:line="220" w:lineRule="exact"/>
      </w:pPr>
    </w:p>
    <w:p w:rsidR="00041D37" w:rsidRDefault="009521A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41D3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Default="00041D3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Default="00041D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Default="00041D3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37" w:rsidRDefault="00041D37"/>
        </w:tc>
      </w:tr>
      <w:tr w:rsidR="00041D3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 w:rsidP="00E53FE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География — наука о планете Земля. Что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изучает география?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41D3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 w:rsidP="006140BE">
            <w:pPr>
              <w:autoSpaceDE w:val="0"/>
              <w:autoSpaceDN w:val="0"/>
              <w:spacing w:before="98" w:after="0"/>
              <w:ind w:left="72" w:right="144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Географические методы изучения объектов и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явлений.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 w:rsidP="006140BE">
            <w:pPr>
              <w:autoSpaceDE w:val="0"/>
              <w:autoSpaceDN w:val="0"/>
              <w:spacing w:before="98" w:after="0" w:line="281" w:lineRule="auto"/>
              <w:ind w:left="72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История географических открытий. Представления о мире в древности </w:t>
            </w:r>
            <w:r w:rsidRPr="00355FF2">
              <w:rPr>
                <w:lang w:val="ru-RU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40BE" w:rsidRPr="00355FF2" w:rsidRDefault="009521A0" w:rsidP="006140BE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География в эпоху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Средневековья</w:t>
            </w:r>
          </w:p>
          <w:p w:rsidR="00041D37" w:rsidRPr="00355FF2" w:rsidRDefault="00041D3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40BE" w:rsidRPr="00355FF2" w:rsidRDefault="009521A0" w:rsidP="006140B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Эпоха Великих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открытий. </w:t>
            </w:r>
          </w:p>
          <w:p w:rsidR="00041D37" w:rsidRPr="00355FF2" w:rsidRDefault="00041D37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40BE" w:rsidRDefault="009521A0" w:rsidP="006140BE">
            <w:pPr>
              <w:autoSpaceDE w:val="0"/>
              <w:autoSpaceDN w:val="0"/>
              <w:spacing w:before="98" w:after="0"/>
              <w:ind w:left="72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</w:t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</w:t>
            </w:r>
            <w:proofErr w:type="spellEnd"/>
          </w:p>
          <w:p w:rsidR="00041D37" w:rsidRDefault="00041D37">
            <w:pPr>
              <w:autoSpaceDE w:val="0"/>
              <w:autoSpaceDN w:val="0"/>
              <w:spacing w:before="70" w:after="0" w:line="262" w:lineRule="auto"/>
              <w:ind w:left="72" w:right="432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исследования в ХХ в.</w:t>
            </w:r>
          </w:p>
          <w:p w:rsidR="00041D37" w:rsidRDefault="00041D37">
            <w:pPr>
              <w:autoSpaceDE w:val="0"/>
              <w:autoSpaceDN w:val="0"/>
              <w:spacing w:before="72" w:after="0"/>
              <w:ind w:left="72" w:right="288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Хронология событий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таблице; </w:t>
            </w:r>
            <w:r>
              <w:br/>
            </w:r>
          </w:p>
        </w:tc>
      </w:tr>
      <w:tr w:rsidR="00041D3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9521A0" w:rsidP="006140BE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на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контурной карте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объектов, открытых в разные </w:t>
            </w:r>
            <w:r w:rsidRPr="00355FF2">
              <w:rPr>
                <w:lang w:val="ru-RU"/>
              </w:rPr>
              <w:br/>
            </w:r>
            <w:proofErr w:type="gram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периоды. </w:t>
            </w:r>
            <w:r w:rsidRP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разделу "Географическое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изучение Земли"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41D3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 w:rsidP="006140BE">
            <w:pPr>
              <w:autoSpaceDE w:val="0"/>
              <w:autoSpaceDN w:val="0"/>
              <w:spacing w:before="98" w:after="0" w:line="281" w:lineRule="auto"/>
              <w:ind w:left="72" w:right="432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Изображения земной поверхности. Виды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 земной поверхности.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топографический;</w:t>
            </w:r>
          </w:p>
        </w:tc>
      </w:tr>
      <w:tr w:rsidR="00041D3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Масштаб. Виды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масштаба. </w:t>
            </w:r>
            <w:r w:rsidRPr="00355FF2">
              <w:rPr>
                <w:lang w:val="ru-RU"/>
              </w:rPr>
              <w:br/>
            </w:r>
            <w:r w:rsid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</w:t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расстояний на местности.</w:t>
            </w:r>
          </w:p>
          <w:p w:rsidR="00041D37" w:rsidRPr="00355FF2" w:rsidRDefault="00041D3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на планах местности неровностей земной поверхности.</w:t>
            </w:r>
          </w:p>
          <w:p w:rsidR="00041D37" w:rsidRPr="00355FF2" w:rsidRDefault="00041D37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41D3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Ориентирование по плану местности: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стороны горизонта.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 w:rsidP="006140BE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планов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области их применения.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41D3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Географические карты.</w:t>
            </w:r>
          </w:p>
          <w:p w:rsidR="00041D37" w:rsidRPr="00355FF2" w:rsidRDefault="009521A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 глобуса и географических карт.</w:t>
            </w:r>
          </w:p>
          <w:p w:rsidR="00041D37" w:rsidRPr="00355FF2" w:rsidRDefault="00041D3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 w:rsidRPr="006140B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Градусная сеть на глобусе и картах.</w:t>
            </w:r>
          </w:p>
          <w:p w:rsidR="00041D37" w:rsidRDefault="009521A0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на контурной карте полушарий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условных линий и точек;</w:t>
            </w:r>
          </w:p>
        </w:tc>
      </w:tr>
      <w:tr w:rsidR="00041D3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 w:rsidP="006140B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Географическая ш</w:t>
            </w:r>
            <w:r w:rsid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ирота и географическая долгота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Искажения на карте.</w:t>
            </w:r>
          </w:p>
          <w:p w:rsidR="00041D37" w:rsidRPr="00355FF2" w:rsidRDefault="009521A0" w:rsidP="006140BE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Линии градусной сети на картах. Определение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расстояний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71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40BE" w:rsidRPr="00355FF2" w:rsidRDefault="009521A0" w:rsidP="006140B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 и их классификации</w:t>
            </w:r>
          </w:p>
          <w:p w:rsidR="006140BE" w:rsidRDefault="009521A0" w:rsidP="006140BE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041D37" w:rsidRDefault="00041D37">
            <w:pPr>
              <w:autoSpaceDE w:val="0"/>
              <w:autoSpaceDN w:val="0"/>
              <w:spacing w:before="70" w:after="0" w:line="262" w:lineRule="auto"/>
              <w:ind w:left="72" w:right="576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Земля — планета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Солнечной </w:t>
            </w:r>
            <w:proofErr w:type="spell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системыЗемля</w:t>
            </w:r>
            <w:proofErr w:type="spellEnd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Солнечной системе.</w:t>
            </w:r>
          </w:p>
          <w:p w:rsidR="00041D37" w:rsidRPr="00355FF2" w:rsidRDefault="00041D3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41D3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 w:rsidP="006140B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Движения Земли</w:t>
            </w:r>
            <w:proofErr w:type="gram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End"/>
            <w:r w:rsid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</w:t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Земли вокруг Солнца.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6140B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r w:rsidR="009521A0"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аспределение </w:t>
            </w:r>
            <w:r w:rsidR="009521A0" w:rsidRPr="00355FF2">
              <w:rPr>
                <w:lang w:val="ru-RU"/>
              </w:rPr>
              <w:br/>
            </w:r>
            <w:r w:rsidR="009521A0"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солнечного света и тепла на поверхности Земли. Пояса освещённости.</w:t>
            </w:r>
          </w:p>
          <w:p w:rsidR="00041D37" w:rsidRPr="00355FF2" w:rsidRDefault="00041D3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41D3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Космоса на Землю и жизнь людей.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41D37" w:rsidRPr="006140BE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Оболочки Земли.</w:t>
            </w:r>
          </w:p>
          <w:p w:rsidR="006140BE" w:rsidRPr="00355FF2" w:rsidRDefault="009521A0" w:rsidP="006140BE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 — твёрдая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</w:t>
            </w:r>
          </w:p>
          <w:p w:rsidR="00041D37" w:rsidRPr="00355FF2" w:rsidRDefault="006140BE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>
              <w:rPr>
                <w:lang w:val="ru-RU"/>
              </w:rPr>
              <w:t>Внутреннее строение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Схема в тетради;</w:t>
            </w:r>
          </w:p>
        </w:tc>
      </w:tr>
    </w:tbl>
    <w:p w:rsidR="00041D37" w:rsidRPr="00355FF2" w:rsidRDefault="00041D37">
      <w:pPr>
        <w:autoSpaceDE w:val="0"/>
        <w:autoSpaceDN w:val="0"/>
        <w:spacing w:after="0" w:line="14" w:lineRule="exact"/>
        <w:rPr>
          <w:lang w:val="ru-RU"/>
        </w:rPr>
      </w:pP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земной коры: материковая и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океаническая кора.</w:t>
            </w:r>
          </w:p>
          <w:p w:rsidR="00041D37" w:rsidRPr="00355FF2" w:rsidRDefault="00041D3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41D37" w:rsidRPr="006140BE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образования рельефа.</w:t>
            </w:r>
          </w:p>
          <w:p w:rsidR="006140BE" w:rsidRDefault="006140BE" w:rsidP="006140BE">
            <w:pPr>
              <w:autoSpaceDE w:val="0"/>
              <w:autoSpaceDN w:val="0"/>
              <w:spacing w:before="70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Вулканы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="009521A0"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521A0" w:rsidRPr="00355FF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землетрясения</w:t>
            </w:r>
            <w:proofErr w:type="gramEnd"/>
            <w:r w:rsidR="009521A0"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041D37" w:rsidRDefault="00041D37">
            <w:pPr>
              <w:autoSpaceDE w:val="0"/>
              <w:autoSpaceDN w:val="0"/>
              <w:spacing w:before="70" w:after="0" w:line="262" w:lineRule="auto"/>
              <w:ind w:left="72" w:right="288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Сообщение об интересных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фактах по теме;</w:t>
            </w:r>
          </w:p>
        </w:tc>
      </w:tr>
      <w:tr w:rsidR="00041D37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6140B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r w:rsidR="009521A0"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ыветривания.</w:t>
            </w:r>
          </w:p>
          <w:p w:rsidR="00041D37" w:rsidRPr="00355FF2" w:rsidRDefault="006140BE" w:rsidP="006140BE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 w:rsidRPr="006140BE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40BE" w:rsidRPr="00355FF2" w:rsidRDefault="009521A0" w:rsidP="006140B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земной </w:t>
            </w:r>
            <w:r w:rsidRPr="00355FF2">
              <w:rPr>
                <w:lang w:val="ru-RU"/>
              </w:rPr>
              <w:br/>
            </w:r>
            <w:r w:rsid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поверхности. Равнины и горы.</w:t>
            </w:r>
          </w:p>
          <w:p w:rsidR="00041D37" w:rsidRPr="00355FF2" w:rsidRDefault="00041D37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041D37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041D37">
            <w:pPr>
              <w:rPr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9521A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41D3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6140BE" w:rsidRDefault="009521A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40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литосфера.</w:t>
            </w:r>
          </w:p>
          <w:p w:rsidR="00041D37" w:rsidRPr="00355FF2" w:rsidRDefault="00041D3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41D37" w:rsidRPr="006140B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72DB" w:rsidRDefault="009521A0" w:rsidP="00F372D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дна Мирового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океана. </w:t>
            </w:r>
          </w:p>
          <w:p w:rsidR="00041D37" w:rsidRDefault="00041D37">
            <w:pPr>
              <w:autoSpaceDE w:val="0"/>
              <w:autoSpaceDN w:val="0"/>
              <w:spacing w:before="70" w:after="0"/>
              <w:ind w:left="72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картами атласа</w:t>
            </w:r>
            <w:proofErr w:type="gram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</w:t>
            </w:r>
            <w:proofErr w:type="gramEnd"/>
          </w:p>
        </w:tc>
      </w:tr>
      <w:tr w:rsidR="00041D37" w:rsidRPr="006140BE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6522" w:rsidRDefault="009521A0" w:rsidP="000A6522">
            <w:pPr>
              <w:autoSpaceDE w:val="0"/>
              <w:autoSpaceDN w:val="0"/>
              <w:spacing w:before="100" w:after="0" w:line="28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Заключение. Сезонные изменения в природе своей </w:t>
            </w:r>
            <w:r w:rsidR="00F372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41D37" w:rsidRPr="000A6522" w:rsidRDefault="00041D37" w:rsidP="000A6522">
            <w:pPr>
              <w:autoSpaceDE w:val="0"/>
              <w:autoSpaceDN w:val="0"/>
              <w:spacing w:before="100" w:after="0" w:line="28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041D37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041D37">
            <w:pPr>
              <w:rPr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Дневник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за природой;</w:t>
            </w:r>
          </w:p>
        </w:tc>
      </w:tr>
      <w:tr w:rsidR="00041D3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041D37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9521A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0A6522" w:rsidRDefault="00041D37">
            <w:pPr>
              <w:rPr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 w:rsidRPr="000A652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66" w:line="220" w:lineRule="exact"/>
      </w:pPr>
      <w:bookmarkStart w:id="0" w:name="_GoBack"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46"/>
        <w:gridCol w:w="732"/>
        <w:gridCol w:w="1620"/>
        <w:gridCol w:w="1668"/>
        <w:gridCol w:w="1164"/>
        <w:gridCol w:w="2018"/>
      </w:tblGrid>
      <w:tr w:rsidR="00041D3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bookmarkEnd w:id="0"/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33.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Экскурсия в ПК;</w:t>
            </w:r>
          </w:p>
        </w:tc>
      </w:tr>
      <w:tr w:rsidR="00041D37" w:rsidRPr="006140BE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355FF2">
              <w:rPr>
                <w:lang w:val="ru-RU"/>
              </w:rPr>
              <w:br/>
            </w:r>
            <w:proofErr w:type="spellStart"/>
            <w:proofErr w:type="gramStart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5FF2">
              <w:rPr>
                <w:lang w:val="ru-RU"/>
              </w:rPr>
              <w:br/>
            </w: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41D37">
        <w:trPr>
          <w:trHeight w:hRule="exact" w:val="80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Pr="00355FF2" w:rsidRDefault="009521A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55F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341EB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9521A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1D37" w:rsidRDefault="00041D37"/>
        </w:tc>
      </w:tr>
    </w:tbl>
    <w:p w:rsidR="00041D37" w:rsidRDefault="00041D37">
      <w:pPr>
        <w:autoSpaceDE w:val="0"/>
        <w:autoSpaceDN w:val="0"/>
        <w:spacing w:after="0" w:line="14" w:lineRule="exact"/>
      </w:pPr>
    </w:p>
    <w:p w:rsidR="00041D37" w:rsidRDefault="00041D37">
      <w:pPr>
        <w:sectPr w:rsidR="00041D37" w:rsidSect="00E32E73">
          <w:type w:val="continuous"/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Default="00041D37">
      <w:pPr>
        <w:autoSpaceDE w:val="0"/>
        <w:autoSpaceDN w:val="0"/>
        <w:spacing w:after="78" w:line="220" w:lineRule="exact"/>
      </w:pPr>
    </w:p>
    <w:p w:rsidR="00041D37" w:rsidRDefault="009521A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41D37" w:rsidRDefault="009521A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41D37" w:rsidRPr="00355FF2" w:rsidRDefault="009521A0">
      <w:pPr>
        <w:autoSpaceDE w:val="0"/>
        <w:autoSpaceDN w:val="0"/>
        <w:spacing w:before="166" w:after="0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Летягин А.А. География. Начальный курс, 5 класс / Акционерное общество «</w:t>
      </w:r>
      <w:proofErr w:type="gram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355FF2">
        <w:rPr>
          <w:lang w:val="ru-RU"/>
        </w:rPr>
        <w:br/>
      </w: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="00E32E73">
        <w:rPr>
          <w:rFonts w:ascii="Times New Roman" w:eastAsia="Times New Roman" w:hAnsi="Times New Roman"/>
          <w:color w:val="000000"/>
          <w:sz w:val="24"/>
          <w:lang w:val="ru-RU"/>
        </w:rPr>
        <w:t xml:space="preserve">Максимов Н.А., Герасимова Т.П., </w:t>
      </w:r>
      <w:proofErr w:type="spellStart"/>
      <w:r w:rsidR="00E32E73">
        <w:rPr>
          <w:rFonts w:ascii="Times New Roman" w:eastAsia="Times New Roman" w:hAnsi="Times New Roman"/>
          <w:color w:val="000000"/>
          <w:sz w:val="24"/>
          <w:lang w:val="ru-RU"/>
        </w:rPr>
        <w:t>Неклюкова</w:t>
      </w:r>
      <w:proofErr w:type="spellEnd"/>
      <w:r w:rsidR="00E32E73">
        <w:rPr>
          <w:rFonts w:ascii="Times New Roman" w:eastAsia="Times New Roman" w:hAnsi="Times New Roman"/>
          <w:color w:val="000000"/>
          <w:sz w:val="24"/>
          <w:lang w:val="ru-RU"/>
        </w:rPr>
        <w:t xml:space="preserve"> Н.П., Барабанов В.В. География 5 класс/ М., «Просвещение» 2021</w:t>
      </w:r>
    </w:p>
    <w:p w:rsidR="00041D37" w:rsidRPr="00355FF2" w:rsidRDefault="009521A0">
      <w:pPr>
        <w:autoSpaceDE w:val="0"/>
        <w:autoSpaceDN w:val="0"/>
        <w:spacing w:before="26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41D37" w:rsidRPr="00355FF2" w:rsidRDefault="009521A0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А.Б.Эртэль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Рабочая тетрадь, учебное пособие, М, "Просвещение" 2021г.</w:t>
      </w:r>
    </w:p>
    <w:p w:rsidR="00041D37" w:rsidRPr="00355FF2" w:rsidRDefault="009521A0">
      <w:pPr>
        <w:autoSpaceDE w:val="0"/>
        <w:autoSpaceDN w:val="0"/>
        <w:spacing w:before="72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Контурные карты к учебнику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Н.А.Максимова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>Т.П.Герасимовой</w:t>
      </w:r>
      <w:proofErr w:type="spellEnd"/>
      <w:r w:rsidRPr="00355FF2">
        <w:rPr>
          <w:rFonts w:ascii="Times New Roman" w:eastAsia="Times New Roman" w:hAnsi="Times New Roman"/>
          <w:color w:val="000000"/>
          <w:sz w:val="24"/>
          <w:lang w:val="ru-RU"/>
        </w:rPr>
        <w:t xml:space="preserve"> "География.5 класс"</w:t>
      </w:r>
    </w:p>
    <w:p w:rsidR="00041D37" w:rsidRPr="00355FF2" w:rsidRDefault="009521A0">
      <w:pPr>
        <w:autoSpaceDE w:val="0"/>
        <w:autoSpaceDN w:val="0"/>
        <w:spacing w:before="264" w:after="0" w:line="230" w:lineRule="auto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1D37" w:rsidRPr="00355FF2" w:rsidRDefault="00041D37">
      <w:pPr>
        <w:autoSpaceDE w:val="0"/>
        <w:autoSpaceDN w:val="0"/>
        <w:spacing w:after="78" w:line="220" w:lineRule="exact"/>
        <w:rPr>
          <w:lang w:val="ru-RU"/>
        </w:rPr>
      </w:pPr>
    </w:p>
    <w:p w:rsidR="00041D37" w:rsidRPr="00355FF2" w:rsidRDefault="009521A0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355FF2">
        <w:rPr>
          <w:lang w:val="ru-RU"/>
        </w:rPr>
        <w:br/>
      </w:r>
      <w:proofErr w:type="spellStart"/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355F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РАБОТ</w:t>
      </w:r>
    </w:p>
    <w:p w:rsidR="00041D37" w:rsidRPr="00355FF2" w:rsidRDefault="00041D37">
      <w:pPr>
        <w:rPr>
          <w:lang w:val="ru-RU"/>
        </w:rPr>
        <w:sectPr w:rsidR="00041D37" w:rsidRPr="00355FF2" w:rsidSect="00E32E73">
          <w:type w:val="continuous"/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521A0" w:rsidRPr="00355FF2" w:rsidRDefault="009521A0">
      <w:pPr>
        <w:rPr>
          <w:lang w:val="ru-RU"/>
        </w:rPr>
      </w:pPr>
    </w:p>
    <w:sectPr w:rsidR="009521A0" w:rsidRPr="00355FF2" w:rsidSect="00E32E73">
      <w:type w:val="continuous"/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1D37"/>
    <w:rsid w:val="0006063C"/>
    <w:rsid w:val="000A6522"/>
    <w:rsid w:val="000F3495"/>
    <w:rsid w:val="00136B8F"/>
    <w:rsid w:val="0015074B"/>
    <w:rsid w:val="0023250C"/>
    <w:rsid w:val="0029639D"/>
    <w:rsid w:val="00326F90"/>
    <w:rsid w:val="00341EBC"/>
    <w:rsid w:val="00355FF2"/>
    <w:rsid w:val="006140BE"/>
    <w:rsid w:val="009521A0"/>
    <w:rsid w:val="00AA1D8D"/>
    <w:rsid w:val="00B47730"/>
    <w:rsid w:val="00CB0664"/>
    <w:rsid w:val="00CB2D2A"/>
    <w:rsid w:val="00DD6B6F"/>
    <w:rsid w:val="00E01268"/>
    <w:rsid w:val="00E32E73"/>
    <w:rsid w:val="00E53FED"/>
    <w:rsid w:val="00F372DB"/>
    <w:rsid w:val="00F7284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BDE161D-2441-47DD-A1D4-2AE2D1C6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32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32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05E6BA-7FDA-44CC-B6FD-41DC3E31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21</Pages>
  <Words>5853</Words>
  <Characters>33367</Characters>
  <Application>Microsoft Office Word</Application>
  <DocSecurity>0</DocSecurity>
  <Lines>278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39142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79143</cp:lastModifiedBy>
  <cp:revision>10</cp:revision>
  <cp:lastPrinted>2022-10-13T11:55:00Z</cp:lastPrinted>
  <dcterms:created xsi:type="dcterms:W3CDTF">2013-12-23T23:15:00Z</dcterms:created>
  <dcterms:modified xsi:type="dcterms:W3CDTF">2022-10-29T16:10:00Z</dcterms:modified>
  <cp:category/>
</cp:coreProperties>
</file>